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A59E2" w14:textId="77777777" w:rsidR="00E20E93" w:rsidRDefault="00000000">
      <w:pPr>
        <w:pStyle w:val="Nadpis1"/>
      </w:pPr>
      <w:r>
        <w:t>Příloha – Karta pasportu telematického zařízení (šablona)</w:t>
      </w:r>
    </w:p>
    <w:p w14:paraId="42971D80" w14:textId="77777777" w:rsidR="00E20E93" w:rsidRDefault="00000000">
      <w:r>
        <w:t>Tato příloha slouží jako šablona k evidenci jednotlivých telematických zařízení za účelem plánování údržby, servisu a následné obnovy.</w:t>
      </w:r>
    </w:p>
    <w:p w14:paraId="3A538EA4" w14:textId="77777777" w:rsidR="00E20E93" w:rsidRDefault="00000000">
      <w:pPr>
        <w:pStyle w:val="Nadpis2"/>
      </w:pPr>
      <w:r>
        <w:t>1. Identifikační údaje</w:t>
      </w:r>
    </w:p>
    <w:p w14:paraId="32940CEF" w14:textId="77777777" w:rsidR="00E20E93" w:rsidRDefault="00000000">
      <w:pPr>
        <w:pStyle w:val="Seznamsodrkami"/>
      </w:pPr>
      <w:r>
        <w:t>Název zařízení:</w:t>
      </w:r>
    </w:p>
    <w:p w14:paraId="74C1011E" w14:textId="77777777" w:rsidR="00E20E93" w:rsidRDefault="00000000">
      <w:pPr>
        <w:pStyle w:val="Seznamsodrkami"/>
      </w:pPr>
      <w:r>
        <w:t>Typ / model:</w:t>
      </w:r>
    </w:p>
    <w:p w14:paraId="2B54C300" w14:textId="77777777" w:rsidR="00E20E93" w:rsidRDefault="00000000">
      <w:pPr>
        <w:pStyle w:val="Seznamsodrkami"/>
      </w:pPr>
      <w:r>
        <w:t>Výrobce:</w:t>
      </w:r>
    </w:p>
    <w:p w14:paraId="6DC9AE70" w14:textId="77777777" w:rsidR="00E20E93" w:rsidRDefault="00000000">
      <w:pPr>
        <w:pStyle w:val="Seznamsodrkami"/>
      </w:pPr>
      <w:r>
        <w:t>Evidenční číslo:</w:t>
      </w:r>
    </w:p>
    <w:p w14:paraId="6D35FDEA" w14:textId="77777777" w:rsidR="00E20E93" w:rsidRDefault="00000000">
      <w:pPr>
        <w:pStyle w:val="Seznamsodrkami"/>
      </w:pPr>
      <w:r>
        <w:t>Sériové číslo:</w:t>
      </w:r>
    </w:p>
    <w:p w14:paraId="4B5AE455" w14:textId="77777777" w:rsidR="00E20E93" w:rsidRDefault="00000000">
      <w:pPr>
        <w:pStyle w:val="Seznamsodrkami"/>
      </w:pPr>
      <w:r>
        <w:t>Umístění (GPS, křižovatka, sloup č. …):</w:t>
      </w:r>
    </w:p>
    <w:p w14:paraId="78F66120" w14:textId="77777777" w:rsidR="00E20E93" w:rsidRDefault="00000000">
      <w:pPr>
        <w:pStyle w:val="Seznamsodrkami"/>
      </w:pPr>
      <w:r>
        <w:t>Datum instalace:</w:t>
      </w:r>
    </w:p>
    <w:p w14:paraId="1EF8F712" w14:textId="77777777" w:rsidR="00E20E93" w:rsidRDefault="00000000">
      <w:pPr>
        <w:pStyle w:val="Nadpis2"/>
      </w:pPr>
      <w:r>
        <w:t>2. Technické parametry</w:t>
      </w:r>
    </w:p>
    <w:p w14:paraId="502B3D7D" w14:textId="77777777" w:rsidR="00E20E93" w:rsidRDefault="00000000">
      <w:pPr>
        <w:pStyle w:val="Seznamsodrkami"/>
      </w:pPr>
      <w:r>
        <w:t>Napájení:</w:t>
      </w:r>
    </w:p>
    <w:p w14:paraId="25E2B6FC" w14:textId="77777777" w:rsidR="00E20E93" w:rsidRDefault="00000000">
      <w:pPr>
        <w:pStyle w:val="Seznamsodrkami"/>
      </w:pPr>
      <w:r>
        <w:t>Komunikační rozhraní (GPRS/4G/5G/ethernet/optika):</w:t>
      </w:r>
    </w:p>
    <w:p w14:paraId="05929B78" w14:textId="77777777" w:rsidR="00E20E93" w:rsidRDefault="00000000">
      <w:pPr>
        <w:pStyle w:val="Seznamsodrkami"/>
      </w:pPr>
      <w:r>
        <w:t>Softwarová verze / firmware:</w:t>
      </w:r>
    </w:p>
    <w:p w14:paraId="64630DBA" w14:textId="77777777" w:rsidR="00E20E93" w:rsidRDefault="00000000">
      <w:pPr>
        <w:pStyle w:val="Seznamsodrkami"/>
      </w:pPr>
      <w:r>
        <w:t>Kapacita / výkon / rozsah:</w:t>
      </w:r>
    </w:p>
    <w:p w14:paraId="47128F2F" w14:textId="77777777" w:rsidR="00E20E93" w:rsidRDefault="00000000">
      <w:pPr>
        <w:pStyle w:val="Seznamsodrkami"/>
      </w:pPr>
      <w:r>
        <w:t>Specifika (např. podpora priority MHD, detekce cyklistů):</w:t>
      </w:r>
    </w:p>
    <w:p w14:paraId="2E0BC628" w14:textId="77777777" w:rsidR="00E20E93" w:rsidRDefault="00000000">
      <w:pPr>
        <w:pStyle w:val="Nadpis2"/>
      </w:pPr>
      <w:r>
        <w:t>3. Životní cyklus zařízení</w:t>
      </w:r>
    </w:p>
    <w:p w14:paraId="14BDBC55" w14:textId="77777777" w:rsidR="00E20E93" w:rsidRDefault="00000000">
      <w:pPr>
        <w:pStyle w:val="Seznamsodrkami"/>
      </w:pPr>
      <w:r>
        <w:t>Datum uvedení do provozu:</w:t>
      </w:r>
    </w:p>
    <w:p w14:paraId="4DEECD83" w14:textId="77777777" w:rsidR="00E20E93" w:rsidRDefault="00000000">
      <w:pPr>
        <w:pStyle w:val="Seznamsodrkami"/>
      </w:pPr>
      <w:r>
        <w:t>Záruční doba (do …):</w:t>
      </w:r>
    </w:p>
    <w:p w14:paraId="5D4F031D" w14:textId="77777777" w:rsidR="00E20E93" w:rsidRDefault="00000000">
      <w:pPr>
        <w:pStyle w:val="Seznamsodrkami"/>
      </w:pPr>
      <w:r>
        <w:t>Předpokládaná životnost:</w:t>
      </w:r>
    </w:p>
    <w:p w14:paraId="3B375849" w14:textId="77777777" w:rsidR="00E20E93" w:rsidRDefault="00000000">
      <w:pPr>
        <w:pStyle w:val="Seznamsodrkami"/>
      </w:pPr>
      <w:r>
        <w:t>Kritické komponenty a intervaly výměny:</w:t>
      </w:r>
    </w:p>
    <w:p w14:paraId="5542BFCF" w14:textId="77777777" w:rsidR="00E20E93" w:rsidRDefault="00000000">
      <w:pPr>
        <w:pStyle w:val="Nadpis2"/>
      </w:pPr>
      <w:r>
        <w:t>4. Údržba a servis</w:t>
      </w:r>
    </w:p>
    <w:p w14:paraId="7CC5597D" w14:textId="77777777" w:rsidR="00E20E93" w:rsidRDefault="00000000">
      <w:pPr>
        <w:pStyle w:val="Seznamsodrkami"/>
      </w:pPr>
      <w:r>
        <w:t>Poslední servisní zásah: (datum, typ zásahu, kdo provedl)</w:t>
      </w:r>
    </w:p>
    <w:p w14:paraId="3A0702D4" w14:textId="77777777" w:rsidR="00E20E93" w:rsidRDefault="00000000">
      <w:pPr>
        <w:pStyle w:val="Seznamsodrkami"/>
      </w:pPr>
      <w:r>
        <w:t>Plán další kontroly:</w:t>
      </w:r>
    </w:p>
    <w:p w14:paraId="3A044094" w14:textId="77777777" w:rsidR="00E20E93" w:rsidRDefault="00000000">
      <w:pPr>
        <w:pStyle w:val="Seznamsodrkami"/>
      </w:pPr>
      <w:r>
        <w:t>Servisní smlouva / SLA: (dodavatel, reakční doba)</w:t>
      </w:r>
    </w:p>
    <w:p w14:paraId="502E4522" w14:textId="77777777" w:rsidR="00E20E93" w:rsidRDefault="00000000">
      <w:pPr>
        <w:pStyle w:val="Seznamsodrkami"/>
      </w:pPr>
      <w:r>
        <w:t>Evidence poruch a oprav (datum, popis, vyřešení):</w:t>
      </w:r>
    </w:p>
    <w:p w14:paraId="1A1EFB40" w14:textId="77777777" w:rsidR="00E20E93" w:rsidRDefault="00000000">
      <w:pPr>
        <w:pStyle w:val="Nadpis2"/>
      </w:pPr>
      <w:r>
        <w:t>5. Dokumentace a přílohy</w:t>
      </w:r>
    </w:p>
    <w:p w14:paraId="31998E2F" w14:textId="77777777" w:rsidR="00E20E93" w:rsidRDefault="00000000">
      <w:pPr>
        <w:pStyle w:val="Seznamsodrkami"/>
      </w:pPr>
      <w:r>
        <w:t>Odkaz na manuál / datasheet</w:t>
      </w:r>
    </w:p>
    <w:p w14:paraId="6AF062EF" w14:textId="77777777" w:rsidR="00E20E93" w:rsidRDefault="00000000">
      <w:pPr>
        <w:pStyle w:val="Seznamsodrkami"/>
      </w:pPr>
      <w:r>
        <w:t>As-built dokumentace (kabeláž, zapojení)</w:t>
      </w:r>
    </w:p>
    <w:p w14:paraId="23105E11" w14:textId="77777777" w:rsidR="00E20E93" w:rsidRDefault="00000000">
      <w:pPr>
        <w:pStyle w:val="Seznamsodrkami"/>
      </w:pPr>
      <w:r>
        <w:t>Konfigurační soubory (uložené kde?)</w:t>
      </w:r>
    </w:p>
    <w:p w14:paraId="45F573BD" w14:textId="77777777" w:rsidR="00E20E93" w:rsidRDefault="00000000">
      <w:pPr>
        <w:pStyle w:val="Nadpis2"/>
      </w:pPr>
      <w:r>
        <w:t>6. Kontakty</w:t>
      </w:r>
    </w:p>
    <w:p w14:paraId="7465F106" w14:textId="77777777" w:rsidR="00E20E93" w:rsidRDefault="00000000">
      <w:pPr>
        <w:pStyle w:val="Seznamsodrkami"/>
      </w:pPr>
      <w:r>
        <w:t>Dodavatel / servisní partner:</w:t>
      </w:r>
    </w:p>
    <w:p w14:paraId="05DC6B72" w14:textId="77777777" w:rsidR="00E20E93" w:rsidRDefault="00000000">
      <w:pPr>
        <w:pStyle w:val="Seznamsodrkami"/>
      </w:pPr>
      <w:r>
        <w:t>Kontaktní osoba:</w:t>
      </w:r>
    </w:p>
    <w:p w14:paraId="7412960E" w14:textId="77777777" w:rsidR="00E20E93" w:rsidRDefault="00000000">
      <w:pPr>
        <w:pStyle w:val="Seznamsodrkami"/>
      </w:pPr>
      <w:r>
        <w:t>Telefon / email:</w:t>
      </w:r>
    </w:p>
    <w:sectPr w:rsidR="00E20E9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60A87" w14:textId="77777777" w:rsidR="00631AF0" w:rsidRDefault="00631AF0" w:rsidP="004C255B">
      <w:pPr>
        <w:spacing w:after="0" w:line="240" w:lineRule="auto"/>
      </w:pPr>
      <w:r>
        <w:separator/>
      </w:r>
    </w:p>
  </w:endnote>
  <w:endnote w:type="continuationSeparator" w:id="0">
    <w:p w14:paraId="54E8AAAC" w14:textId="77777777" w:rsidR="00631AF0" w:rsidRDefault="00631AF0" w:rsidP="004C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57A3C" w14:textId="77777777" w:rsidR="00631AF0" w:rsidRDefault="00631AF0" w:rsidP="004C255B">
      <w:pPr>
        <w:spacing w:after="0" w:line="240" w:lineRule="auto"/>
      </w:pPr>
      <w:r>
        <w:separator/>
      </w:r>
    </w:p>
  </w:footnote>
  <w:footnote w:type="continuationSeparator" w:id="0">
    <w:p w14:paraId="3006313A" w14:textId="77777777" w:rsidR="00631AF0" w:rsidRDefault="00631AF0" w:rsidP="004C2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64434774">
    <w:abstractNumId w:val="8"/>
  </w:num>
  <w:num w:numId="2" w16cid:durableId="1963922949">
    <w:abstractNumId w:val="6"/>
  </w:num>
  <w:num w:numId="3" w16cid:durableId="1054549790">
    <w:abstractNumId w:val="5"/>
  </w:num>
  <w:num w:numId="4" w16cid:durableId="678628694">
    <w:abstractNumId w:val="4"/>
  </w:num>
  <w:num w:numId="5" w16cid:durableId="527840879">
    <w:abstractNumId w:val="7"/>
  </w:num>
  <w:num w:numId="6" w16cid:durableId="218440090">
    <w:abstractNumId w:val="3"/>
  </w:num>
  <w:num w:numId="7" w16cid:durableId="1977949623">
    <w:abstractNumId w:val="2"/>
  </w:num>
  <w:num w:numId="8" w16cid:durableId="60368429">
    <w:abstractNumId w:val="1"/>
  </w:num>
  <w:num w:numId="9" w16cid:durableId="284968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C255B"/>
    <w:rsid w:val="00631AF0"/>
    <w:rsid w:val="00AA1D8D"/>
    <w:rsid w:val="00B47730"/>
    <w:rsid w:val="00CB0664"/>
    <w:rsid w:val="00E20E93"/>
    <w:rsid w:val="00EA4BB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13E22C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704631DF0B64C81475FE7A4DEEEC4" ma:contentTypeVersion="12" ma:contentTypeDescription="Vytvoří nový dokument" ma:contentTypeScope="" ma:versionID="2ac7dc9204d063d8ca295e5bfa8c4493">
  <xsd:schema xmlns:xsd="http://www.w3.org/2001/XMLSchema" xmlns:xs="http://www.w3.org/2001/XMLSchema" xmlns:p="http://schemas.microsoft.com/office/2006/metadata/properties" xmlns:ns2="f5a3a29d-d600-4527-bac8-e2702f81d3b7" xmlns:ns3="b2db6126-0ae7-4bde-b921-0758323d34ff" targetNamespace="http://schemas.microsoft.com/office/2006/metadata/properties" ma:root="true" ma:fieldsID="72fe6434224679b41c766631842bc6b6" ns2:_="" ns3:_="">
    <xsd:import namespace="f5a3a29d-d600-4527-bac8-e2702f81d3b7"/>
    <xsd:import namespace="b2db6126-0ae7-4bde-b921-0758323d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a29d-d600-4527-bac8-e2702f81d3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27b887-7d9f-44db-9aa9-6f5af526cf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6126-0ae7-4bde-b921-0758323d34f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2e10b6-96bb-446f-aca1-098aa66b9869}" ma:internalName="TaxCatchAll" ma:showField="CatchAllData" ma:web="b2db6126-0ae7-4bde-b921-0758323d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a3a29d-d600-4527-bac8-e2702f81d3b7">
      <Terms xmlns="http://schemas.microsoft.com/office/infopath/2007/PartnerControls"/>
    </lcf76f155ced4ddcb4097134ff3c332f>
    <TaxCatchAll xmlns="b2db6126-0ae7-4bde-b921-0758323d34ff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D576AE-17DB-44E8-8EF8-71F441B6CF43}"/>
</file>

<file path=customXml/itemProps3.xml><?xml version="1.0" encoding="utf-8"?>
<ds:datastoreItem xmlns:ds="http://schemas.openxmlformats.org/officeDocument/2006/customXml" ds:itemID="{6368E8C7-9E7F-49DD-8E91-656A29C98BC5}"/>
</file>

<file path=customXml/itemProps4.xml><?xml version="1.0" encoding="utf-8"?>
<ds:datastoreItem xmlns:ds="http://schemas.openxmlformats.org/officeDocument/2006/customXml" ds:itemID="{3AAEAB1B-CD8F-4CBF-B2C0-56745E792B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927</Characters>
  <Application>Microsoft Office Word</Application>
  <DocSecurity>0</DocSecurity>
  <Lines>7</Lines>
  <Paragraphs>2</Paragraphs>
  <ScaleCrop>false</ScaleCrop>
  <Manager/>
  <Company/>
  <LinksUpToDate>false</LinksUpToDate>
  <CharactersWithSpaces>1082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2025-10-19T19:43:00Z</dcterms:created>
  <dcterms:modified xsi:type="dcterms:W3CDTF">2025-10-19T19:44:00Z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0x01010027D704631DF0B64C81475FE7A4DEEEC4</vt:lpwstr>
  </property>
</Properties>
</file>